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66732A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>Graniastosłup o podstawie trójkąta</w:t>
      </w:r>
    </w:p>
    <w:p w:rsidR="00C123B1" w:rsidRDefault="00C123B1" w:rsidP="000A3283">
      <w:pPr>
        <w:rPr>
          <w:lang w:eastAsia="pl-PL"/>
        </w:rPr>
      </w:pPr>
    </w:p>
    <w:p w:rsidR="0066732A" w:rsidRPr="0066732A" w:rsidRDefault="0066732A" w:rsidP="0066732A">
      <w:pPr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 w:rsidRPr="0066732A"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  <w:t>Graniastosłupy mają dwie podstawy, a ich ściany boczne mają kształt prostokątów.</w:t>
      </w:r>
    </w:p>
    <w:p w:rsidR="00E33B11" w:rsidRDefault="0066732A" w:rsidP="0066732A">
      <w:pPr>
        <w:pStyle w:val="Tytu"/>
        <w:tabs>
          <w:tab w:val="left" w:pos="426"/>
        </w:tabs>
        <w:spacing w:line="276" w:lineRule="auto"/>
      </w:pPr>
      <w:r w:rsidRPr="0066732A">
        <w:rPr>
          <w:noProof/>
          <w:color w:val="215868"/>
          <w:sz w:val="32"/>
          <w:szCs w:val="28"/>
        </w:rPr>
        <w:t xml:space="preserve">Graniastosłup trójkątny to graniastosłup, który w podstawie </w:t>
      </w:r>
      <w:r w:rsidR="000F65F8">
        <w:rPr>
          <w:noProof/>
          <w:color w:val="215868"/>
          <w:sz w:val="32"/>
          <w:szCs w:val="28"/>
        </w:rPr>
        <w:br/>
      </w:r>
      <w:r w:rsidRPr="0066732A">
        <w:rPr>
          <w:noProof/>
          <w:color w:val="215868"/>
          <w:sz w:val="32"/>
          <w:szCs w:val="28"/>
        </w:rPr>
        <w:t>ma trójkąt.</w:t>
      </w:r>
      <w:r>
        <w:object w:dxaOrig="8569" w:dyaOrig="8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6pt;height:451.8pt" o:ole="">
            <v:imagedata r:id="rId9" o:title=""/>
          </v:shape>
          <o:OLEObject Type="Embed" ProgID="CorelDraw.Graphic.15" ShapeID="_x0000_i1025" DrawAspect="Content" ObjectID="_1439245436" r:id="rId10"/>
        </w:object>
      </w:r>
    </w:p>
    <w:p w:rsid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t>V – objętość</w:t>
      </w:r>
    </w:p>
    <w:p w:rsidR="0066732A" w:rsidRP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t>P</w:t>
      </w:r>
      <w:r w:rsidRPr="000F65F8">
        <w:rPr>
          <w:b/>
          <w:noProof/>
          <w:color w:val="215868"/>
          <w:sz w:val="32"/>
          <w:szCs w:val="28"/>
          <w:vertAlign w:val="subscript"/>
        </w:rPr>
        <w:t>c</w:t>
      </w:r>
      <w:r w:rsidRPr="0066732A">
        <w:rPr>
          <w:b/>
          <w:noProof/>
          <w:color w:val="215868"/>
          <w:sz w:val="32"/>
          <w:szCs w:val="28"/>
        </w:rPr>
        <w:t xml:space="preserve"> – </w:t>
      </w:r>
      <w:r>
        <w:rPr>
          <w:b/>
          <w:noProof/>
          <w:color w:val="215868"/>
          <w:sz w:val="32"/>
          <w:szCs w:val="28"/>
        </w:rPr>
        <w:t>pole całkowitej powierzchni</w:t>
      </w:r>
    </w:p>
    <w:p w:rsid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66732A">
        <w:rPr>
          <w:b/>
          <w:noProof/>
          <w:color w:val="215868"/>
          <w:sz w:val="32"/>
          <w:szCs w:val="28"/>
        </w:rPr>
        <w:t>P</w:t>
      </w:r>
      <w:r w:rsidRPr="000F65F8">
        <w:rPr>
          <w:b/>
          <w:noProof/>
          <w:color w:val="215868"/>
          <w:sz w:val="32"/>
          <w:szCs w:val="28"/>
          <w:vertAlign w:val="subscript"/>
        </w:rPr>
        <w:t>p</w:t>
      </w:r>
      <w:r w:rsidRPr="0066732A">
        <w:rPr>
          <w:b/>
          <w:noProof/>
          <w:color w:val="215868"/>
          <w:sz w:val="32"/>
          <w:szCs w:val="28"/>
        </w:rPr>
        <w:t xml:space="preserve"> – pole </w:t>
      </w:r>
      <w:r>
        <w:rPr>
          <w:b/>
          <w:noProof/>
          <w:color w:val="215868"/>
          <w:sz w:val="32"/>
          <w:szCs w:val="28"/>
        </w:rPr>
        <w:t>podstawy (trójkąta)</w:t>
      </w:r>
    </w:p>
    <w:p w:rsidR="0066732A" w:rsidRP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t>P</w:t>
      </w:r>
      <w:r w:rsidRPr="000F65F8">
        <w:rPr>
          <w:b/>
          <w:noProof/>
          <w:color w:val="215868"/>
          <w:sz w:val="32"/>
          <w:szCs w:val="28"/>
          <w:vertAlign w:val="subscript"/>
        </w:rPr>
        <w:t>b</w:t>
      </w:r>
      <w:r>
        <w:rPr>
          <w:b/>
          <w:noProof/>
          <w:color w:val="215868"/>
          <w:sz w:val="32"/>
          <w:szCs w:val="28"/>
        </w:rPr>
        <w:t xml:space="preserve"> – pole powierzni bocznej</w:t>
      </w:r>
      <w:bookmarkStart w:id="0" w:name="_GoBack"/>
      <w:bookmarkEnd w:id="0"/>
    </w:p>
    <w:p w:rsidR="0066732A" w:rsidRP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66732A">
        <w:rPr>
          <w:b/>
          <w:noProof/>
          <w:color w:val="215868"/>
          <w:sz w:val="32"/>
          <w:szCs w:val="28"/>
        </w:rPr>
        <w:t>a, b, c – boki trójkąta</w:t>
      </w:r>
    </w:p>
    <w:p w:rsidR="0066732A" w:rsidRPr="0066732A" w:rsidRDefault="000F65F8" w:rsidP="000F65F8">
      <w:pPr>
        <w:pStyle w:val="Tytu"/>
        <w:tabs>
          <w:tab w:val="left" w:pos="426"/>
        </w:tabs>
        <w:spacing w:line="276" w:lineRule="auto"/>
      </w:pPr>
      <w:r>
        <w:rPr>
          <w:b/>
          <w:noProof/>
          <w:color w:val="215868"/>
          <w:sz w:val="32"/>
          <w:szCs w:val="28"/>
        </w:rPr>
        <w:t>h – wysokość graniastosłupa</w:t>
      </w:r>
    </w:p>
    <w:sectPr w:rsidR="0066732A" w:rsidRPr="0066732A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AC" w:rsidRDefault="00145CAC">
      <w:pPr>
        <w:spacing w:after="0" w:line="240" w:lineRule="auto"/>
      </w:pPr>
      <w:r>
        <w:separator/>
      </w:r>
    </w:p>
  </w:endnote>
  <w:endnote w:type="continuationSeparator" w:id="0">
    <w:p w:rsidR="00145CAC" w:rsidRDefault="0014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71BBD" w:rsidRPr="00271BBD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71BBD" w:rsidRPr="00271BBD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AC" w:rsidRDefault="00145CAC">
      <w:pPr>
        <w:spacing w:after="0" w:line="240" w:lineRule="auto"/>
      </w:pPr>
      <w:r>
        <w:separator/>
      </w:r>
    </w:p>
  </w:footnote>
  <w:footnote w:type="continuationSeparator" w:id="0">
    <w:p w:rsidR="00145CAC" w:rsidRDefault="00145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811296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81129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Graniastosłup o podstawie trójkąta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811296">
                    <w:pPr>
                      <w:jc w:val="center"/>
                      <w:rPr>
                        <w:color w:val="FFFFFF"/>
                      </w:rPr>
                    </w:pPr>
                    <w:r w:rsidRPr="0081129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Graniastosłup o podstawie trójkąta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" fillcolor="#943634 [2405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3FE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0F65F8"/>
    <w:rsid w:val="001051BC"/>
    <w:rsid w:val="00114C0B"/>
    <w:rsid w:val="001160C8"/>
    <w:rsid w:val="00116D82"/>
    <w:rsid w:val="00135A05"/>
    <w:rsid w:val="001400E4"/>
    <w:rsid w:val="00145CAC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4E1C"/>
    <w:rsid w:val="00267346"/>
    <w:rsid w:val="00271BBD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2C48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4BCC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57A5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6732A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942D3"/>
    <w:rsid w:val="007A1EF6"/>
    <w:rsid w:val="007A5143"/>
    <w:rsid w:val="007B4978"/>
    <w:rsid w:val="007D0166"/>
    <w:rsid w:val="007F7E19"/>
    <w:rsid w:val="00811296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01CD4"/>
    <w:rsid w:val="00F13A03"/>
    <w:rsid w:val="00F42F1F"/>
    <w:rsid w:val="00F45E61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20C6D-E576-40DA-923B-BAA96529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51</Words>
  <Characters>330</Characters>
  <Application>Microsoft Office Word</Application>
  <DocSecurity>0</DocSecurity>
  <Lines>15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2013-08-28T23:28:00Z</dcterms:created>
  <dcterms:modified xsi:type="dcterms:W3CDTF">2013-08-28T23:37:00Z</dcterms:modified>
</cp:coreProperties>
</file>